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short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.7466111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.6704523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.7723739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.7351374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.5721635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.5888874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.752192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.7128784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.7041599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.6113223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.6640701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.6750412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.939986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.9584796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.7821259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.8792804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.8653573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.7466111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0.755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8.3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